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 B8-209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(2学时)  B8-209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 B8-209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(1学时)  B8-209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Conway/韩成哲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杜启霞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011579—001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卫生信息学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李湘君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011579—001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卫生信息学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李湘君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